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63252" w14:textId="77777777" w:rsidR="00A736CC" w:rsidRDefault="00A736CC">
      <w:pPr>
        <w:pStyle w:val="Titre"/>
      </w:pPr>
    </w:p>
    <w:p w14:paraId="552A4810" w14:textId="66476FBA" w:rsidR="007A31E1" w:rsidRPr="00490ED9" w:rsidRDefault="00D94168">
      <w:pPr>
        <w:pStyle w:val="Titre"/>
        <w:rPr>
          <w:lang w:val="fr-FR"/>
        </w:rPr>
      </w:pPr>
      <w:r>
        <w:t>🔧</w:t>
      </w:r>
      <w:r w:rsidRPr="00490ED9">
        <w:rPr>
          <w:lang w:val="fr-FR"/>
        </w:rPr>
        <w:t xml:space="preserve"> PROGRAMME DE TRAVAUX</w:t>
      </w:r>
    </w:p>
    <w:p w14:paraId="521B7C7B" w14:textId="77777777" w:rsidR="007A31E1" w:rsidRPr="00490ED9" w:rsidRDefault="00D94168">
      <w:pPr>
        <w:rPr>
          <w:lang w:val="fr-FR"/>
        </w:rPr>
      </w:pPr>
      <w:r w:rsidRPr="00490ED9">
        <w:rPr>
          <w:lang w:val="fr-FR"/>
        </w:rPr>
        <w:t>Diagnostic Amiante et Plomb Avant Travaux</w:t>
      </w:r>
    </w:p>
    <w:p w14:paraId="03835F64" w14:textId="20405317" w:rsidR="007A31E1" w:rsidRDefault="00D94168">
      <w:pPr>
        <w:rPr>
          <w:lang w:val="fr-FR"/>
        </w:rPr>
      </w:pPr>
      <w:r w:rsidRPr="00A736CC">
        <w:rPr>
          <w:highlight w:val="yellow"/>
          <w:lang w:val="fr-FR"/>
        </w:rPr>
        <w:t>(Conformément au Code du Travail – art. R4412-97 et au Code de la Santé Publique – art. R1334-27)</w:t>
      </w:r>
    </w:p>
    <w:p w14:paraId="0B66635D" w14:textId="48758212" w:rsidR="00EA68BD" w:rsidRPr="00EA68BD" w:rsidRDefault="00EA68BD">
      <w:pPr>
        <w:rPr>
          <w:rFonts w:cs="Arial"/>
          <w:sz w:val="28"/>
          <w:szCs w:val="28"/>
          <w:lang w:val="fr-FR"/>
        </w:rPr>
      </w:pPr>
      <w:r w:rsidRPr="00EA68BD">
        <w:rPr>
          <w:rFonts w:cs="Arial"/>
          <w:sz w:val="28"/>
          <w:szCs w:val="28"/>
          <w:lang w:val="fr-FR"/>
        </w:rPr>
        <w:t>Diagnostic Amiante</w:t>
      </w:r>
      <w:r w:rsidRPr="00EA68BD">
        <w:rPr>
          <w:rFonts w:cs="Arial"/>
          <w:sz w:val="28"/>
          <w:szCs w:val="28"/>
          <w:lang w:val="fr-FR"/>
        </w:rPr>
        <w:tab/>
      </w:r>
      <w:sdt>
        <w:sdtPr>
          <w:rPr>
            <w:rFonts w:cs="Arial"/>
            <w:sz w:val="28"/>
            <w:szCs w:val="28"/>
            <w:lang w:val="fr-FR"/>
          </w:rPr>
          <w:id w:val="17677333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A68BD">
            <w:rPr>
              <w:rFonts w:ascii="Segoe UI Symbol" w:eastAsia="MS Gothic" w:hAnsi="Segoe UI Symbol" w:cs="Segoe UI Symbol"/>
              <w:sz w:val="28"/>
              <w:szCs w:val="28"/>
              <w:lang w:val="fr-FR"/>
            </w:rPr>
            <w:t>☐</w:t>
          </w:r>
        </w:sdtContent>
      </w:sdt>
      <w:r w:rsidRPr="00EA68BD">
        <w:rPr>
          <w:rFonts w:cs="Arial"/>
          <w:sz w:val="28"/>
          <w:szCs w:val="28"/>
          <w:lang w:val="fr-FR"/>
        </w:rPr>
        <w:tab/>
      </w:r>
      <w:r w:rsidRPr="00EA68BD">
        <w:rPr>
          <w:rFonts w:cs="Arial"/>
          <w:sz w:val="28"/>
          <w:szCs w:val="28"/>
          <w:lang w:val="fr-FR"/>
        </w:rPr>
        <w:tab/>
      </w:r>
      <w:r w:rsidRPr="00EA68BD">
        <w:rPr>
          <w:rFonts w:cs="Arial"/>
          <w:sz w:val="28"/>
          <w:szCs w:val="28"/>
          <w:lang w:val="fr-FR"/>
        </w:rPr>
        <w:tab/>
        <w:t>Diagnostic Plomb</w:t>
      </w:r>
      <w:r>
        <w:rPr>
          <w:rFonts w:cs="Arial"/>
          <w:sz w:val="28"/>
          <w:szCs w:val="28"/>
          <w:lang w:val="fr-FR"/>
        </w:rPr>
        <w:tab/>
      </w:r>
      <w:r>
        <w:rPr>
          <w:rFonts w:cs="Arial"/>
          <w:sz w:val="28"/>
          <w:szCs w:val="28"/>
          <w:lang w:val="fr-FR"/>
        </w:rPr>
        <w:tab/>
      </w:r>
      <w:sdt>
        <w:sdtPr>
          <w:rPr>
            <w:rFonts w:cs="Arial"/>
            <w:sz w:val="28"/>
            <w:szCs w:val="28"/>
            <w:lang w:val="fr-FR"/>
          </w:rPr>
          <w:id w:val="-1066713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A68BD">
            <w:rPr>
              <w:rFonts w:ascii="Segoe UI Symbol" w:eastAsia="MS Gothic" w:hAnsi="Segoe UI Symbol" w:cs="Segoe UI Symbol"/>
              <w:sz w:val="28"/>
              <w:szCs w:val="28"/>
              <w:lang w:val="fr-FR"/>
            </w:rPr>
            <w:t>☐</w:t>
          </w:r>
        </w:sdtContent>
      </w:sdt>
    </w:p>
    <w:p w14:paraId="61EF3799" w14:textId="7E7A3784" w:rsidR="007A31E1" w:rsidRDefault="00D94168" w:rsidP="00490ED9">
      <w:pPr>
        <w:pStyle w:val="Titre1"/>
        <w:numPr>
          <w:ilvl w:val="0"/>
          <w:numId w:val="10"/>
        </w:numPr>
        <w:rPr>
          <w:lang w:val="fr-FR"/>
        </w:rPr>
      </w:pPr>
      <w:r w:rsidRPr="00490ED9">
        <w:rPr>
          <w:lang w:val="fr-FR"/>
        </w:rPr>
        <w:t>Identification de l’opération</w:t>
      </w:r>
    </w:p>
    <w:p w14:paraId="7CDB2728" w14:textId="77777777" w:rsidR="00490ED9" w:rsidRPr="00490ED9" w:rsidRDefault="00490ED9" w:rsidP="00490ED9">
      <w:pPr>
        <w:rPr>
          <w:lang w:val="fr-FR"/>
        </w:rPr>
      </w:pPr>
    </w:p>
    <w:p w14:paraId="7ECB5928" w14:textId="237CD08F" w:rsidR="00490ED9" w:rsidRDefault="00D94168">
      <w:pPr>
        <w:rPr>
          <w:lang w:val="fr-FR"/>
        </w:rPr>
      </w:pPr>
      <w:r w:rsidRPr="00490ED9">
        <w:rPr>
          <w:lang w:val="fr-FR"/>
        </w:rPr>
        <w:t xml:space="preserve">• </w:t>
      </w:r>
      <w:r w:rsidR="00490ED9" w:rsidRPr="00826057">
        <w:rPr>
          <w:b/>
          <w:bCs/>
          <w:lang w:val="fr-FR"/>
        </w:rPr>
        <w:t>Intitulé</w:t>
      </w:r>
      <w:r w:rsidRPr="00826057">
        <w:rPr>
          <w:b/>
          <w:bCs/>
          <w:lang w:val="fr-FR"/>
        </w:rPr>
        <w:t xml:space="preserve"> de l’opération :</w:t>
      </w:r>
    </w:p>
    <w:p w14:paraId="4DE1DB45" w14:textId="77777777" w:rsidR="00826057" w:rsidRDefault="00826057">
      <w:pPr>
        <w:rPr>
          <w:lang w:val="fr-FR"/>
        </w:rPr>
      </w:pPr>
    </w:p>
    <w:p w14:paraId="59CA91E7" w14:textId="277851AB" w:rsidR="00490ED9" w:rsidRPr="00826057" w:rsidRDefault="00D94168">
      <w:pPr>
        <w:rPr>
          <w:b/>
          <w:bCs/>
          <w:lang w:val="fr-FR"/>
        </w:rPr>
      </w:pPr>
      <w:r w:rsidRPr="00490ED9">
        <w:rPr>
          <w:lang w:val="fr-FR"/>
        </w:rPr>
        <w:br/>
      </w:r>
      <w:r w:rsidRPr="00826057">
        <w:rPr>
          <w:b/>
          <w:bCs/>
          <w:lang w:val="fr-FR"/>
        </w:rPr>
        <w:t>• Adresse du site concerné :</w:t>
      </w:r>
    </w:p>
    <w:p w14:paraId="44BA862C" w14:textId="1E0345F8" w:rsidR="00490ED9" w:rsidRDefault="00A736CC">
      <w:pPr>
        <w:rPr>
          <w:lang w:val="fr-FR"/>
        </w:rPr>
      </w:pPr>
      <w:r>
        <w:rPr>
          <w:lang w:val="fr-FR"/>
        </w:rPr>
        <w:t>Site :</w:t>
      </w:r>
    </w:p>
    <w:p w14:paraId="7EA0038C" w14:textId="2528B166" w:rsidR="00A736CC" w:rsidRDefault="00A736CC">
      <w:pPr>
        <w:rPr>
          <w:lang w:val="fr-FR"/>
        </w:rPr>
      </w:pPr>
      <w:r>
        <w:rPr>
          <w:lang w:val="fr-FR"/>
        </w:rPr>
        <w:t>Bâtiment :</w:t>
      </w:r>
    </w:p>
    <w:p w14:paraId="252A4DF4" w14:textId="18130619" w:rsidR="00A736CC" w:rsidRDefault="00A736CC">
      <w:pPr>
        <w:rPr>
          <w:lang w:val="fr-FR"/>
        </w:rPr>
      </w:pPr>
      <w:r>
        <w:rPr>
          <w:lang w:val="fr-FR"/>
        </w:rPr>
        <w:t>N° Chorus :</w:t>
      </w:r>
    </w:p>
    <w:p w14:paraId="55FE44EE" w14:textId="16A74D35" w:rsidR="00E97E1B" w:rsidRDefault="00D94168" w:rsidP="00490ED9">
      <w:pPr>
        <w:rPr>
          <w:lang w:val="fr-FR"/>
        </w:rPr>
      </w:pPr>
      <w:r w:rsidRPr="00490ED9">
        <w:rPr>
          <w:lang w:val="fr-FR"/>
        </w:rPr>
        <w:br/>
      </w:r>
      <w:r w:rsidRPr="00826057">
        <w:rPr>
          <w:b/>
          <w:bCs/>
          <w:lang w:val="fr-FR"/>
        </w:rPr>
        <w:t>• Maître d’ouvrage / Donneur d’ordre</w:t>
      </w:r>
      <w:r w:rsidR="00490ED9" w:rsidRPr="00826057">
        <w:rPr>
          <w:b/>
          <w:bCs/>
          <w:lang w:val="fr-FR"/>
        </w:rPr>
        <w:t xml:space="preserve"> / Rédacteur du programme de Travaux </w:t>
      </w:r>
      <w:r w:rsidRPr="00826057">
        <w:rPr>
          <w:b/>
          <w:bCs/>
          <w:lang w:val="fr-FR"/>
        </w:rPr>
        <w:t>:</w:t>
      </w:r>
    </w:p>
    <w:p w14:paraId="44E9A89A" w14:textId="32468237" w:rsidR="00490ED9" w:rsidRPr="00E97E1B" w:rsidRDefault="00490ED9" w:rsidP="00490ED9">
      <w:pPr>
        <w:rPr>
          <w:b/>
          <w:bCs/>
          <w:lang w:val="fr-FR"/>
        </w:rPr>
      </w:pPr>
      <w:r>
        <w:rPr>
          <w:lang w:val="fr-FR"/>
        </w:rPr>
        <w:t>Nom, Prénom :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Fonction : </w:t>
      </w:r>
    </w:p>
    <w:p w14:paraId="52F5E680" w14:textId="77777777" w:rsidR="00490ED9" w:rsidRDefault="00490ED9" w:rsidP="00490ED9">
      <w:pPr>
        <w:rPr>
          <w:lang w:val="fr-FR"/>
        </w:rPr>
      </w:pPr>
      <w:r>
        <w:rPr>
          <w:lang w:val="fr-FR"/>
        </w:rPr>
        <w:t xml:space="preserve">Téléphone 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Courriel : </w:t>
      </w:r>
    </w:p>
    <w:p w14:paraId="3B9B0AE1" w14:textId="3E988C13" w:rsidR="00490ED9" w:rsidRPr="00826057" w:rsidRDefault="00D94168">
      <w:pPr>
        <w:rPr>
          <w:b/>
          <w:bCs/>
          <w:lang w:val="fr-FR"/>
        </w:rPr>
      </w:pPr>
      <w:r w:rsidRPr="00490ED9">
        <w:rPr>
          <w:lang w:val="fr-FR"/>
        </w:rPr>
        <w:br/>
      </w:r>
      <w:r w:rsidRPr="00826057">
        <w:rPr>
          <w:b/>
          <w:bCs/>
          <w:lang w:val="fr-FR"/>
        </w:rPr>
        <w:t xml:space="preserve">• Personne à contacter sur site </w:t>
      </w:r>
      <w:r w:rsidR="00490ED9" w:rsidRPr="00826057">
        <w:rPr>
          <w:b/>
          <w:bCs/>
          <w:lang w:val="fr-FR"/>
        </w:rPr>
        <w:t xml:space="preserve">en charge de l’accompagnement du diagnostiqueur </w:t>
      </w:r>
      <w:r w:rsidRPr="00826057">
        <w:rPr>
          <w:b/>
          <w:bCs/>
          <w:lang w:val="fr-FR"/>
        </w:rPr>
        <w:t>:</w:t>
      </w:r>
    </w:p>
    <w:p w14:paraId="6DAA44A2" w14:textId="651D394C" w:rsidR="00490ED9" w:rsidRDefault="00490ED9">
      <w:pPr>
        <w:rPr>
          <w:lang w:val="fr-FR"/>
        </w:rPr>
      </w:pPr>
      <w:r>
        <w:rPr>
          <w:lang w:val="fr-FR"/>
        </w:rPr>
        <w:t>Nom, Prénom :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Fonction : </w:t>
      </w:r>
    </w:p>
    <w:p w14:paraId="3BAF81EB" w14:textId="3D8B6384" w:rsidR="00490ED9" w:rsidRDefault="00490ED9">
      <w:pPr>
        <w:rPr>
          <w:lang w:val="fr-FR"/>
        </w:rPr>
      </w:pPr>
      <w:r>
        <w:rPr>
          <w:lang w:val="fr-FR"/>
        </w:rPr>
        <w:t xml:space="preserve">Téléphone 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Courriel : </w:t>
      </w:r>
    </w:p>
    <w:p w14:paraId="67CF35A7" w14:textId="77777777" w:rsidR="00E97E1B" w:rsidRDefault="00E97E1B">
      <w:pPr>
        <w:rPr>
          <w:lang w:val="fr-FR"/>
        </w:rPr>
      </w:pPr>
    </w:p>
    <w:p w14:paraId="3BE43699" w14:textId="25C73F2C" w:rsidR="00490ED9" w:rsidRPr="00826057" w:rsidRDefault="00D94168">
      <w:pPr>
        <w:rPr>
          <w:b/>
          <w:bCs/>
          <w:lang w:val="fr-FR"/>
        </w:rPr>
      </w:pPr>
      <w:r w:rsidRPr="00490ED9">
        <w:rPr>
          <w:lang w:val="fr-FR"/>
        </w:rPr>
        <w:lastRenderedPageBreak/>
        <w:br/>
      </w:r>
      <w:r w:rsidRPr="00826057">
        <w:rPr>
          <w:b/>
          <w:bCs/>
          <w:lang w:val="fr-FR"/>
        </w:rPr>
        <w:t>• Coordonnées du coordonnateur SPS (si applicable) :</w:t>
      </w:r>
    </w:p>
    <w:p w14:paraId="3057FB15" w14:textId="77777777" w:rsidR="00826057" w:rsidRDefault="00826057">
      <w:pPr>
        <w:rPr>
          <w:lang w:val="fr-FR"/>
        </w:rPr>
      </w:pPr>
    </w:p>
    <w:p w14:paraId="796E79D7" w14:textId="77777777" w:rsidR="00826057" w:rsidRDefault="00826057">
      <w:pPr>
        <w:rPr>
          <w:lang w:val="fr-FR"/>
        </w:rPr>
      </w:pPr>
    </w:p>
    <w:p w14:paraId="1336EBF6" w14:textId="3A480ED9" w:rsidR="00490ED9" w:rsidRDefault="00490ED9">
      <w:pPr>
        <w:rPr>
          <w:lang w:val="fr-FR"/>
        </w:rPr>
      </w:pPr>
      <w:r>
        <w:rPr>
          <w:lang w:val="fr-FR"/>
        </w:rPr>
        <w:t>Nom :</w:t>
      </w:r>
    </w:p>
    <w:p w14:paraId="6FEB7401" w14:textId="67044C9A" w:rsidR="00490ED9" w:rsidRPr="00490ED9" w:rsidRDefault="00490ED9">
      <w:pPr>
        <w:rPr>
          <w:lang w:val="fr-FR"/>
        </w:rPr>
      </w:pPr>
      <w:r>
        <w:rPr>
          <w:lang w:val="fr-FR"/>
        </w:rPr>
        <w:t>Coordonnées :</w:t>
      </w:r>
    </w:p>
    <w:p w14:paraId="5271FF9E" w14:textId="637B4EB8" w:rsidR="007A31E1" w:rsidRDefault="00D94168">
      <w:pPr>
        <w:pStyle w:val="Titre1"/>
        <w:rPr>
          <w:lang w:val="fr-FR"/>
        </w:rPr>
      </w:pPr>
      <w:r w:rsidRPr="00490ED9">
        <w:rPr>
          <w:lang w:val="fr-FR"/>
        </w:rPr>
        <w:t>2. Description synthétique du bâtiment ou site concerné</w:t>
      </w:r>
    </w:p>
    <w:p w14:paraId="0C87E71A" w14:textId="77777777" w:rsidR="00490ED9" w:rsidRPr="00490ED9" w:rsidRDefault="00490ED9" w:rsidP="00490ED9">
      <w:pPr>
        <w:rPr>
          <w:lang w:val="fr-FR"/>
        </w:rPr>
      </w:pPr>
    </w:p>
    <w:p w14:paraId="365E4F22" w14:textId="231FCF09" w:rsidR="00A736CC" w:rsidRPr="00826057" w:rsidRDefault="00D94168">
      <w:pPr>
        <w:rPr>
          <w:b/>
          <w:bCs/>
          <w:lang w:val="fr-FR"/>
        </w:rPr>
      </w:pPr>
      <w:r w:rsidRPr="00490ED9">
        <w:rPr>
          <w:lang w:val="fr-FR"/>
        </w:rPr>
        <w:t xml:space="preserve">• </w:t>
      </w:r>
      <w:r w:rsidRPr="00826057">
        <w:rPr>
          <w:b/>
          <w:bCs/>
          <w:lang w:val="fr-FR"/>
        </w:rPr>
        <w:t>Nature de l’ouvrage :</w:t>
      </w:r>
    </w:p>
    <w:p w14:paraId="5878D1E3" w14:textId="52FEDBEE" w:rsidR="00A736CC" w:rsidRDefault="00826057">
      <w:pPr>
        <w:rPr>
          <w:lang w:val="fr-FR"/>
        </w:rPr>
      </w:pPr>
      <w:r>
        <w:rPr>
          <w:lang w:val="fr-FR"/>
        </w:rPr>
        <w:t>Bureaux, salles de cours, amphithéâtres</w:t>
      </w:r>
      <w:r w:rsidR="00A736CC">
        <w:rPr>
          <w:lang w:val="fr-FR"/>
        </w:rPr>
        <w:tab/>
      </w:r>
      <w:r w:rsidR="00A736CC">
        <w:rPr>
          <w:lang w:val="fr-FR"/>
        </w:rPr>
        <w:tab/>
      </w:r>
      <w:r w:rsidR="00A736CC">
        <w:rPr>
          <w:lang w:val="fr-FR"/>
        </w:rPr>
        <w:tab/>
      </w:r>
      <w:sdt>
        <w:sdtPr>
          <w:rPr>
            <w:lang w:val="fr-FR"/>
          </w:rPr>
          <w:id w:val="-1209418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6CC"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2109617F" w14:textId="24A485CE" w:rsidR="00A736CC" w:rsidRDefault="00A736CC">
      <w:pPr>
        <w:rPr>
          <w:lang w:val="fr-FR"/>
        </w:rPr>
      </w:pPr>
      <w:r>
        <w:rPr>
          <w:lang w:val="fr-FR"/>
        </w:rPr>
        <w:t>Laboratoire, atelier, halle Technique </w:t>
      </w:r>
      <w:r w:rsidR="00826057">
        <w:rPr>
          <w:lang w:val="fr-FR"/>
        </w:rPr>
        <w:tab/>
      </w:r>
      <w:r w:rsidR="00826057">
        <w:rPr>
          <w:lang w:val="fr-FR"/>
        </w:rPr>
        <w:tab/>
      </w:r>
      <w:r w:rsidR="00826057">
        <w:rPr>
          <w:lang w:val="fr-FR"/>
        </w:rPr>
        <w:tab/>
      </w:r>
      <w:r w:rsidR="00826057">
        <w:rPr>
          <w:lang w:val="fr-FR"/>
        </w:rPr>
        <w:tab/>
      </w:r>
      <w:sdt>
        <w:sdtPr>
          <w:rPr>
            <w:lang w:val="fr-FR"/>
          </w:rPr>
          <w:id w:val="63228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6057"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0E0B1CC0" w14:textId="6B1183CE" w:rsidR="00826057" w:rsidRDefault="00A736CC">
      <w:pPr>
        <w:rPr>
          <w:lang w:val="fr-FR"/>
        </w:rPr>
      </w:pPr>
      <w:r>
        <w:rPr>
          <w:lang w:val="fr-FR"/>
        </w:rPr>
        <w:t>Toiture, couverture</w:t>
      </w:r>
      <w:r w:rsidR="00826057">
        <w:rPr>
          <w:lang w:val="fr-FR"/>
        </w:rPr>
        <w:tab/>
      </w:r>
      <w:r w:rsidR="00826057">
        <w:rPr>
          <w:lang w:val="fr-FR"/>
        </w:rPr>
        <w:tab/>
      </w:r>
      <w:r w:rsidR="00826057">
        <w:rPr>
          <w:lang w:val="fr-FR"/>
        </w:rPr>
        <w:tab/>
      </w:r>
      <w:r w:rsidR="00826057">
        <w:rPr>
          <w:lang w:val="fr-FR"/>
        </w:rPr>
        <w:tab/>
      </w:r>
      <w:r w:rsidR="00826057">
        <w:rPr>
          <w:lang w:val="fr-FR"/>
        </w:rPr>
        <w:tab/>
      </w:r>
      <w:r w:rsidR="00826057">
        <w:rPr>
          <w:lang w:val="fr-FR"/>
        </w:rPr>
        <w:tab/>
      </w:r>
      <w:sdt>
        <w:sdtPr>
          <w:rPr>
            <w:lang w:val="fr-FR"/>
          </w:rPr>
          <w:id w:val="-288439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6057"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5C791604" w14:textId="77777777" w:rsidR="004C44F1" w:rsidRDefault="00826057">
      <w:pPr>
        <w:rPr>
          <w:lang w:val="fr-FR"/>
        </w:rPr>
      </w:pPr>
      <w:r>
        <w:rPr>
          <w:lang w:val="fr-FR"/>
        </w:rPr>
        <w:t>Equipements techniques (Chauffage, Ascenseurs…)</w:t>
      </w:r>
      <w:r>
        <w:rPr>
          <w:lang w:val="fr-FR"/>
        </w:rPr>
        <w:tab/>
      </w:r>
      <w:r>
        <w:rPr>
          <w:lang w:val="fr-FR"/>
        </w:rPr>
        <w:tab/>
      </w:r>
      <w:sdt>
        <w:sdtPr>
          <w:rPr>
            <w:lang w:val="fr-FR"/>
          </w:rPr>
          <w:id w:val="1400868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ab/>
      </w:r>
    </w:p>
    <w:p w14:paraId="55A7EBED" w14:textId="7B82EAF4" w:rsidR="00826057" w:rsidRDefault="004C44F1">
      <w:pPr>
        <w:rPr>
          <w:rFonts w:ascii="MS Gothic" w:eastAsia="MS Gothic" w:hAnsi="MS Gothic"/>
          <w:lang w:val="fr-FR"/>
        </w:rPr>
      </w:pPr>
      <w:r>
        <w:rPr>
          <w:lang w:val="fr-FR"/>
        </w:rPr>
        <w:t>Travaux de câblage CFO/CFA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sdt>
        <w:sdtPr>
          <w:rPr>
            <w:lang w:val="fr-FR"/>
          </w:rPr>
          <w:id w:val="1454135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 w:rsidR="00826057">
        <w:rPr>
          <w:lang w:val="fr-FR"/>
        </w:rPr>
        <w:tab/>
      </w:r>
    </w:p>
    <w:p w14:paraId="3AA04905" w14:textId="6C87476A" w:rsidR="00BC024E" w:rsidRDefault="00BC024E">
      <w:pPr>
        <w:rPr>
          <w:lang w:val="fr-FR"/>
        </w:rPr>
      </w:pPr>
      <w:r>
        <w:rPr>
          <w:lang w:val="fr-FR"/>
        </w:rPr>
        <w:t xml:space="preserve">Voierie/VRD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sdt>
        <w:sdtPr>
          <w:rPr>
            <w:lang w:val="fr-FR"/>
          </w:rPr>
          <w:id w:val="-2141639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4A784C06" w14:textId="019BB607" w:rsidR="00BC024E" w:rsidRDefault="00BC024E">
      <w:pPr>
        <w:rPr>
          <w:lang w:val="fr-FR"/>
        </w:rPr>
      </w:pPr>
      <w:r>
        <w:rPr>
          <w:lang w:val="fr-FR"/>
        </w:rPr>
        <w:t>Autres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sdt>
        <w:sdtPr>
          <w:rPr>
            <w:lang w:val="fr-FR"/>
          </w:rPr>
          <w:id w:val="1943718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051FD60A" w14:textId="4DA2D3C1" w:rsidR="00490ED9" w:rsidRPr="00826057" w:rsidRDefault="00BC024E">
      <w:pPr>
        <w:rPr>
          <w:b/>
          <w:bCs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D94168" w:rsidRPr="00490ED9">
        <w:rPr>
          <w:lang w:val="fr-FR"/>
        </w:rPr>
        <w:br/>
      </w:r>
      <w:r w:rsidR="00D94168" w:rsidRPr="00826057">
        <w:rPr>
          <w:b/>
          <w:bCs/>
          <w:lang w:val="fr-FR"/>
        </w:rPr>
        <w:t>• Année de construction présumée :</w:t>
      </w:r>
    </w:p>
    <w:p w14:paraId="3C442B49" w14:textId="189DCEBF" w:rsidR="00490ED9" w:rsidRPr="00826057" w:rsidRDefault="00D94168">
      <w:pPr>
        <w:rPr>
          <w:b/>
          <w:bCs/>
          <w:lang w:val="fr-FR"/>
        </w:rPr>
      </w:pPr>
      <w:r w:rsidRPr="00490ED9">
        <w:rPr>
          <w:lang w:val="fr-FR"/>
        </w:rPr>
        <w:br/>
      </w:r>
      <w:r w:rsidRPr="00826057">
        <w:rPr>
          <w:b/>
          <w:bCs/>
          <w:lang w:val="fr-FR"/>
        </w:rPr>
        <w:t xml:space="preserve">• Nombre de niveaux </w:t>
      </w:r>
      <w:r w:rsidR="00826057" w:rsidRPr="00826057">
        <w:rPr>
          <w:b/>
          <w:bCs/>
          <w:lang w:val="fr-FR"/>
        </w:rPr>
        <w:t xml:space="preserve">concernés par l’opération </w:t>
      </w:r>
      <w:r w:rsidRPr="00826057">
        <w:rPr>
          <w:b/>
          <w:bCs/>
          <w:lang w:val="fr-FR"/>
        </w:rPr>
        <w:t>:</w:t>
      </w:r>
    </w:p>
    <w:p w14:paraId="653AF8E7" w14:textId="4CDE71F1" w:rsidR="00490ED9" w:rsidRPr="00826057" w:rsidRDefault="00D94168">
      <w:pPr>
        <w:rPr>
          <w:b/>
          <w:bCs/>
          <w:lang w:val="fr-FR"/>
        </w:rPr>
      </w:pPr>
      <w:r w:rsidRPr="00490ED9">
        <w:rPr>
          <w:lang w:val="fr-FR"/>
        </w:rPr>
        <w:br/>
      </w:r>
      <w:r w:rsidRPr="00826057">
        <w:rPr>
          <w:b/>
          <w:bCs/>
          <w:lang w:val="fr-FR"/>
        </w:rPr>
        <w:t xml:space="preserve">• Présence d'amiante ou de plomb déjà connue ? </w:t>
      </w:r>
    </w:p>
    <w:p w14:paraId="59708D86" w14:textId="79112E08" w:rsidR="00490ED9" w:rsidRDefault="00490ED9">
      <w:pPr>
        <w:rPr>
          <w:lang w:val="fr-FR"/>
        </w:rPr>
      </w:pPr>
      <w:r>
        <w:rPr>
          <w:lang w:val="fr-FR"/>
        </w:rPr>
        <w:t>Oui</w:t>
      </w:r>
      <w:r>
        <w:rPr>
          <w:lang w:val="fr-FR"/>
        </w:rPr>
        <w:tab/>
      </w:r>
      <w:r>
        <w:rPr>
          <w:lang w:val="fr-FR"/>
        </w:rPr>
        <w:tab/>
      </w:r>
      <w:sdt>
        <w:sdtPr>
          <w:rPr>
            <w:lang w:val="fr-FR"/>
          </w:rPr>
          <w:id w:val="978655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ab/>
      </w:r>
      <w:r>
        <w:rPr>
          <w:lang w:val="fr-FR"/>
        </w:rPr>
        <w:tab/>
        <w:t>Non</w:t>
      </w:r>
      <w:r>
        <w:rPr>
          <w:lang w:val="fr-FR"/>
        </w:rPr>
        <w:tab/>
      </w:r>
      <w:r>
        <w:rPr>
          <w:lang w:val="fr-FR"/>
        </w:rPr>
        <w:tab/>
      </w:r>
      <w:sdt>
        <w:sdtPr>
          <w:rPr>
            <w:lang w:val="fr-FR"/>
          </w:rPr>
          <w:id w:val="1935002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53CD0553" w14:textId="5F916662" w:rsidR="00490ED9" w:rsidRPr="00490ED9" w:rsidRDefault="00490ED9">
      <w:pPr>
        <w:rPr>
          <w:lang w:val="fr-FR"/>
        </w:rPr>
      </w:pPr>
      <w:r>
        <w:rPr>
          <w:lang w:val="fr-FR"/>
        </w:rPr>
        <w:t xml:space="preserve">Ne sais pas </w:t>
      </w:r>
      <w:r>
        <w:rPr>
          <w:lang w:val="fr-FR"/>
        </w:rPr>
        <w:tab/>
        <w:t xml:space="preserve"> </w:t>
      </w:r>
      <w:sdt>
        <w:sdtPr>
          <w:rPr>
            <w:lang w:val="fr-FR"/>
          </w:rPr>
          <w:id w:val="-1991709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5C4C8B2F" w14:textId="77777777" w:rsidR="00E97E1B" w:rsidRDefault="00E97E1B">
      <w:pPr>
        <w:pStyle w:val="Titre1"/>
        <w:rPr>
          <w:lang w:val="fr-FR"/>
        </w:rPr>
      </w:pPr>
    </w:p>
    <w:p w14:paraId="6BAC8896" w14:textId="479E8D33" w:rsidR="00490ED9" w:rsidRPr="00490ED9" w:rsidRDefault="00D94168" w:rsidP="00E97E1B">
      <w:pPr>
        <w:pStyle w:val="Titre1"/>
        <w:rPr>
          <w:lang w:val="fr-FR"/>
        </w:rPr>
      </w:pPr>
      <w:r w:rsidRPr="00490ED9">
        <w:rPr>
          <w:lang w:val="fr-FR"/>
        </w:rPr>
        <w:t>3. Programme de travaux envisagés</w:t>
      </w:r>
    </w:p>
    <w:p w14:paraId="5F630077" w14:textId="65D042C8" w:rsidR="002F523E" w:rsidRDefault="00D94168">
      <w:pPr>
        <w:rPr>
          <w:b/>
          <w:bCs/>
          <w:lang w:val="fr-FR"/>
        </w:rPr>
      </w:pPr>
      <w:r w:rsidRPr="00826057">
        <w:rPr>
          <w:b/>
          <w:bCs/>
          <w:lang w:val="fr-FR"/>
        </w:rPr>
        <w:t>• Nature des travaux :</w:t>
      </w:r>
    </w:p>
    <w:p w14:paraId="019EE407" w14:textId="77777777" w:rsidR="00E97E1B" w:rsidRPr="00E97E1B" w:rsidRDefault="00E97E1B">
      <w:pPr>
        <w:rPr>
          <w:b/>
          <w:bCs/>
          <w:lang w:val="fr-FR"/>
        </w:rPr>
      </w:pPr>
    </w:p>
    <w:p w14:paraId="1A0C0632" w14:textId="40E9AB72" w:rsidR="00490ED9" w:rsidRPr="00826057" w:rsidRDefault="00D94168">
      <w:pPr>
        <w:rPr>
          <w:b/>
          <w:bCs/>
          <w:lang w:val="fr-FR"/>
        </w:rPr>
      </w:pPr>
      <w:r w:rsidRPr="00490ED9">
        <w:rPr>
          <w:lang w:val="fr-FR"/>
        </w:rPr>
        <w:br/>
      </w:r>
      <w:r w:rsidRPr="00826057">
        <w:rPr>
          <w:b/>
          <w:bCs/>
          <w:lang w:val="fr-FR"/>
        </w:rPr>
        <w:t>• Localisation précise des travaux :</w:t>
      </w:r>
    </w:p>
    <w:p w14:paraId="2F0744BD" w14:textId="0C40A96F" w:rsidR="00A736CC" w:rsidRPr="002F523E" w:rsidRDefault="002F523E">
      <w:pPr>
        <w:rPr>
          <w:i/>
          <w:iCs/>
          <w:color w:val="808080" w:themeColor="background1" w:themeShade="80"/>
          <w:lang w:val="fr-FR"/>
        </w:rPr>
      </w:pPr>
      <w:proofErr w:type="gramStart"/>
      <w:r w:rsidRPr="002F523E">
        <w:rPr>
          <w:rFonts w:ascii="Arial" w:hAnsi="Arial" w:cs="Arial"/>
          <w:i/>
          <w:iCs/>
          <w:color w:val="808080" w:themeColor="background1" w:themeShade="80"/>
          <w:shd w:val="clear" w:color="auto" w:fill="FDFCFA"/>
          <w:lang w:val="fr-FR"/>
        </w:rPr>
        <w:t>ex.:</w:t>
      </w:r>
      <w:proofErr w:type="gramEnd"/>
      <w:r w:rsidRPr="002F523E">
        <w:rPr>
          <w:rFonts w:ascii="Arial" w:hAnsi="Arial" w:cs="Arial"/>
          <w:i/>
          <w:iCs/>
          <w:color w:val="808080" w:themeColor="background1" w:themeShade="80"/>
          <w:shd w:val="clear" w:color="auto" w:fill="FDFCFA"/>
          <w:lang w:val="fr-FR"/>
        </w:rPr>
        <w:t xml:space="preserve"> salle 105, 1er étage du bâtiment B</w:t>
      </w:r>
    </w:p>
    <w:p w14:paraId="1D2FFF0B" w14:textId="77777777" w:rsidR="00826057" w:rsidRDefault="00826057">
      <w:pPr>
        <w:rPr>
          <w:lang w:val="fr-FR"/>
        </w:rPr>
      </w:pPr>
    </w:p>
    <w:p w14:paraId="3FC23B30" w14:textId="55581246" w:rsidR="00490ED9" w:rsidRPr="00826057" w:rsidRDefault="00D94168">
      <w:pPr>
        <w:rPr>
          <w:b/>
          <w:bCs/>
          <w:lang w:val="fr-FR"/>
        </w:rPr>
      </w:pPr>
      <w:r w:rsidRPr="00490ED9">
        <w:rPr>
          <w:lang w:val="fr-FR"/>
        </w:rPr>
        <w:br/>
      </w:r>
      <w:r w:rsidRPr="00826057">
        <w:rPr>
          <w:b/>
          <w:bCs/>
          <w:lang w:val="fr-FR"/>
        </w:rPr>
        <w:t>• Périmètre des zones concernées (plans à joindre) :</w:t>
      </w:r>
    </w:p>
    <w:p w14:paraId="7610DBC3" w14:textId="11BC2981" w:rsidR="00826057" w:rsidRDefault="005D72D5">
      <w:pPr>
        <w:rPr>
          <w:lang w:val="fr-FR"/>
        </w:rPr>
      </w:pPr>
      <w:r>
        <w:rPr>
          <w:lang w:val="fr-FR"/>
        </w:rPr>
        <w:t>Superficie du projet :  …………………………… m²</w:t>
      </w:r>
    </w:p>
    <w:p w14:paraId="20B1FFCE" w14:textId="7162CAF4" w:rsidR="007A31E1" w:rsidRPr="00826057" w:rsidRDefault="00D94168">
      <w:pPr>
        <w:rPr>
          <w:lang w:val="fr-FR"/>
        </w:rPr>
      </w:pPr>
      <w:r w:rsidRPr="00490ED9">
        <w:rPr>
          <w:lang w:val="fr-FR"/>
        </w:rPr>
        <w:br/>
      </w:r>
      <w:r w:rsidRPr="00826057">
        <w:rPr>
          <w:b/>
          <w:bCs/>
          <w:lang w:val="fr-FR"/>
        </w:rPr>
        <w:t>• Modes opératoires envisagés (si connus) :</w:t>
      </w:r>
    </w:p>
    <w:p w14:paraId="5B6AFAF6" w14:textId="4C62B25D" w:rsidR="00D94168" w:rsidRDefault="00826057">
      <w:pPr>
        <w:rPr>
          <w:lang w:val="fr-FR"/>
        </w:rPr>
      </w:pPr>
      <w:r>
        <w:rPr>
          <w:lang w:val="fr-FR"/>
        </w:rPr>
        <w:t xml:space="preserve">Retrait de matériaux amiantés (sous-section 3) </w:t>
      </w:r>
      <w:r w:rsidR="00D94168">
        <w:rPr>
          <w:lang w:val="fr-FR"/>
        </w:rPr>
        <w:tab/>
      </w:r>
      <w:r w:rsidR="00D94168">
        <w:rPr>
          <w:lang w:val="fr-FR"/>
        </w:rPr>
        <w:tab/>
      </w:r>
      <w:r>
        <w:rPr>
          <w:lang w:val="fr-FR"/>
        </w:rPr>
        <w:tab/>
      </w:r>
      <w:r w:rsidR="00D94168">
        <w:rPr>
          <w:lang w:val="fr-FR"/>
        </w:rPr>
        <w:tab/>
      </w:r>
      <w:r w:rsidR="00D94168">
        <w:rPr>
          <w:lang w:val="fr-FR"/>
        </w:rPr>
        <w:tab/>
      </w:r>
      <w:sdt>
        <w:sdtPr>
          <w:rPr>
            <w:lang w:val="fr-FR"/>
          </w:rPr>
          <w:id w:val="-1453016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168"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71118DE5" w14:textId="42277AE1" w:rsidR="00826057" w:rsidRDefault="00826057">
      <w:pPr>
        <w:rPr>
          <w:lang w:val="fr-FR"/>
        </w:rPr>
      </w:pPr>
      <w:r>
        <w:rPr>
          <w:lang w:val="fr-FR"/>
        </w:rPr>
        <w:t>Encapsulage de matériaux amiantés (sous-section 3)</w:t>
      </w:r>
      <w:r>
        <w:rPr>
          <w:lang w:val="fr-FR"/>
        </w:rPr>
        <w:tab/>
        <w:t xml:space="preserve"> </w:t>
      </w:r>
      <w:r w:rsidR="00D94168">
        <w:rPr>
          <w:lang w:val="fr-FR"/>
        </w:rPr>
        <w:tab/>
      </w:r>
      <w:r w:rsidR="00D94168">
        <w:rPr>
          <w:lang w:val="fr-FR"/>
        </w:rPr>
        <w:tab/>
      </w:r>
      <w:r w:rsidR="00D94168">
        <w:rPr>
          <w:lang w:val="fr-FR"/>
        </w:rPr>
        <w:tab/>
      </w:r>
      <w:r w:rsidR="00D94168">
        <w:rPr>
          <w:lang w:val="fr-FR"/>
        </w:rPr>
        <w:tab/>
      </w:r>
      <w:sdt>
        <w:sdtPr>
          <w:rPr>
            <w:lang w:val="fr-FR"/>
          </w:rPr>
          <w:id w:val="70383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168"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ab/>
      </w:r>
    </w:p>
    <w:p w14:paraId="16329DC9" w14:textId="5603412C" w:rsidR="00826057" w:rsidRDefault="00826057">
      <w:pPr>
        <w:rPr>
          <w:lang w:val="fr-FR"/>
        </w:rPr>
      </w:pPr>
      <w:r>
        <w:rPr>
          <w:lang w:val="fr-FR"/>
        </w:rPr>
        <w:t>Recouvrement de matériaux amiantés en sous-section 4</w:t>
      </w:r>
      <w:r w:rsidR="00D94168">
        <w:rPr>
          <w:lang w:val="fr-FR"/>
        </w:rPr>
        <w:tab/>
      </w:r>
      <w:r w:rsidR="00D94168">
        <w:rPr>
          <w:lang w:val="fr-FR"/>
        </w:rPr>
        <w:tab/>
      </w:r>
      <w:r w:rsidR="00D94168">
        <w:rPr>
          <w:lang w:val="fr-FR"/>
        </w:rPr>
        <w:tab/>
      </w:r>
      <w:r w:rsidR="00D94168">
        <w:rPr>
          <w:lang w:val="fr-FR"/>
        </w:rPr>
        <w:tab/>
      </w:r>
      <w:sdt>
        <w:sdtPr>
          <w:rPr>
            <w:lang w:val="fr-FR"/>
          </w:rPr>
          <w:id w:val="-1686975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168"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3231ED1C" w14:textId="0D1F1933" w:rsidR="00A81450" w:rsidRDefault="00826057">
      <w:pPr>
        <w:rPr>
          <w:lang w:val="fr-FR"/>
        </w:rPr>
      </w:pPr>
      <w:r>
        <w:rPr>
          <w:lang w:val="fr-FR"/>
        </w:rPr>
        <w:t>Travaux d’aménagement réalisés en sous-section 4</w:t>
      </w:r>
      <w:r w:rsidR="00D94168">
        <w:rPr>
          <w:lang w:val="fr-FR"/>
        </w:rPr>
        <w:t xml:space="preserve"> (si présence d’amiante)</w:t>
      </w:r>
      <w:r w:rsidR="00D94168">
        <w:rPr>
          <w:lang w:val="fr-FR"/>
        </w:rPr>
        <w:tab/>
      </w:r>
      <w:r w:rsidR="00D94168">
        <w:rPr>
          <w:lang w:val="fr-FR"/>
        </w:rPr>
        <w:tab/>
      </w:r>
      <w:sdt>
        <w:sdtPr>
          <w:rPr>
            <w:lang w:val="fr-FR"/>
          </w:rPr>
          <w:id w:val="-1955701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4168"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 w:rsidR="00D94168">
        <w:rPr>
          <w:lang w:val="fr-FR"/>
        </w:rPr>
        <w:tab/>
      </w:r>
    </w:p>
    <w:p w14:paraId="1E2E44D1" w14:textId="4CBAB801" w:rsidR="00826057" w:rsidRDefault="00A81450">
      <w:pPr>
        <w:rPr>
          <w:lang w:val="fr-FR"/>
        </w:rPr>
      </w:pPr>
      <w:r>
        <w:rPr>
          <w:lang w:val="fr-FR"/>
        </w:rPr>
        <w:t>Travaux en site Occupé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D94168">
        <w:rPr>
          <w:lang w:val="fr-FR"/>
        </w:rPr>
        <w:tab/>
      </w:r>
      <w:sdt>
        <w:sdtPr>
          <w:rPr>
            <w:lang w:val="fr-FR"/>
          </w:rPr>
          <w:id w:val="-895354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1DB8DB18" w14:textId="7F8482DB" w:rsidR="00490ED9" w:rsidRPr="00490ED9" w:rsidRDefault="00D94168" w:rsidP="00E97E1B">
      <w:pPr>
        <w:pStyle w:val="Titre1"/>
        <w:rPr>
          <w:lang w:val="fr-FR"/>
        </w:rPr>
      </w:pPr>
      <w:r w:rsidRPr="00490ED9">
        <w:rPr>
          <w:lang w:val="fr-FR"/>
        </w:rPr>
        <w:t>4. Planning prévisionnel</w:t>
      </w:r>
    </w:p>
    <w:p w14:paraId="6C65A223" w14:textId="199D0445" w:rsidR="00490ED9" w:rsidRPr="00826057" w:rsidRDefault="00D94168">
      <w:pPr>
        <w:rPr>
          <w:b/>
          <w:bCs/>
          <w:lang w:val="fr-FR"/>
        </w:rPr>
      </w:pPr>
      <w:r w:rsidRPr="00826057">
        <w:rPr>
          <w:b/>
          <w:bCs/>
          <w:lang w:val="fr-FR"/>
        </w:rPr>
        <w:t>• Date prévue de début des travaux :</w:t>
      </w:r>
      <w:r w:rsidRPr="00490ED9">
        <w:rPr>
          <w:lang w:val="fr-FR"/>
        </w:rPr>
        <w:br/>
      </w:r>
      <w:r w:rsidRPr="00826057">
        <w:rPr>
          <w:b/>
          <w:bCs/>
          <w:lang w:val="fr-FR"/>
        </w:rPr>
        <w:t>• Durée estimée de</w:t>
      </w:r>
      <w:r w:rsidR="00A736CC" w:rsidRPr="00826057">
        <w:rPr>
          <w:b/>
          <w:bCs/>
          <w:lang w:val="fr-FR"/>
        </w:rPr>
        <w:t xml:space="preserve">s travaux </w:t>
      </w:r>
      <w:r w:rsidRPr="00826057">
        <w:rPr>
          <w:b/>
          <w:bCs/>
          <w:lang w:val="fr-FR"/>
        </w:rPr>
        <w:t>:</w:t>
      </w:r>
    </w:p>
    <w:p w14:paraId="2537860D" w14:textId="77777777" w:rsidR="00490ED9" w:rsidRPr="00826057" w:rsidRDefault="00D94168">
      <w:pPr>
        <w:rPr>
          <w:b/>
          <w:bCs/>
          <w:lang w:val="fr-FR"/>
        </w:rPr>
      </w:pPr>
      <w:r w:rsidRPr="00490ED9">
        <w:rPr>
          <w:lang w:val="fr-FR"/>
        </w:rPr>
        <w:br/>
      </w:r>
      <w:r w:rsidRPr="00826057">
        <w:rPr>
          <w:b/>
          <w:bCs/>
          <w:lang w:val="fr-FR"/>
        </w:rPr>
        <w:t>• Période disponible pour le diagnostic (avant chantier) :</w:t>
      </w:r>
    </w:p>
    <w:p w14:paraId="3505BFAD" w14:textId="7D167D2F" w:rsidR="00A736CC" w:rsidRDefault="00D94168">
      <w:pPr>
        <w:rPr>
          <w:b/>
          <w:bCs/>
          <w:lang w:val="fr-FR"/>
        </w:rPr>
      </w:pPr>
      <w:r w:rsidRPr="00490ED9">
        <w:rPr>
          <w:lang w:val="fr-FR"/>
        </w:rPr>
        <w:br/>
      </w:r>
      <w:r w:rsidRPr="00826057">
        <w:rPr>
          <w:b/>
          <w:bCs/>
          <w:lang w:val="fr-FR"/>
        </w:rPr>
        <w:t>• Contraintes d’accès ou de sécurité :</w:t>
      </w:r>
    </w:p>
    <w:p w14:paraId="62CD7519" w14:textId="7F123830" w:rsidR="00A81450" w:rsidRDefault="00A81450">
      <w:pPr>
        <w:rPr>
          <w:b/>
          <w:bCs/>
          <w:lang w:val="fr-FR"/>
        </w:rPr>
      </w:pPr>
    </w:p>
    <w:p w14:paraId="79029028" w14:textId="289BC143" w:rsidR="00A81450" w:rsidRDefault="00A81450">
      <w:pPr>
        <w:rPr>
          <w:b/>
          <w:bCs/>
          <w:lang w:val="fr-FR"/>
        </w:rPr>
      </w:pPr>
    </w:p>
    <w:p w14:paraId="7A51DD36" w14:textId="77777777" w:rsidR="00E97E1B" w:rsidRPr="00826057" w:rsidRDefault="00E97E1B">
      <w:pPr>
        <w:rPr>
          <w:b/>
          <w:bCs/>
          <w:lang w:val="fr-FR"/>
        </w:rPr>
      </w:pPr>
    </w:p>
    <w:p w14:paraId="0E7B4B3F" w14:textId="521FDA2F" w:rsidR="007A31E1" w:rsidRDefault="00D94168">
      <w:pPr>
        <w:pStyle w:val="Titre1"/>
        <w:rPr>
          <w:lang w:val="fr-FR"/>
        </w:rPr>
      </w:pPr>
      <w:r w:rsidRPr="00490ED9">
        <w:rPr>
          <w:lang w:val="fr-FR"/>
        </w:rPr>
        <w:t>5. Documents à fournir en annexe</w:t>
      </w:r>
    </w:p>
    <w:p w14:paraId="2B020FCC" w14:textId="77777777" w:rsidR="00490ED9" w:rsidRPr="00490ED9" w:rsidRDefault="00490ED9" w:rsidP="00490ED9">
      <w:pPr>
        <w:rPr>
          <w:lang w:val="fr-FR"/>
        </w:rPr>
      </w:pPr>
    </w:p>
    <w:p w14:paraId="332EC0DB" w14:textId="77777777" w:rsidR="00A736CC" w:rsidRDefault="00D94168">
      <w:pPr>
        <w:rPr>
          <w:lang w:val="fr-FR"/>
        </w:rPr>
      </w:pPr>
      <w:r w:rsidRPr="00490ED9">
        <w:rPr>
          <w:lang w:val="fr-FR"/>
        </w:rPr>
        <w:t>- Plan(s) du site ou bâtiment avec localisation des travaux</w:t>
      </w:r>
      <w:r w:rsidR="00A736CC">
        <w:rPr>
          <w:lang w:val="fr-FR"/>
        </w:rPr>
        <w:tab/>
      </w:r>
      <w:r w:rsidR="00A736CC">
        <w:rPr>
          <w:lang w:val="fr-FR"/>
        </w:rPr>
        <w:tab/>
      </w:r>
      <w:r w:rsidR="00490ED9">
        <w:rPr>
          <w:lang w:val="fr-FR"/>
        </w:rPr>
        <w:t xml:space="preserve"> </w:t>
      </w:r>
      <w:sdt>
        <w:sdtPr>
          <w:rPr>
            <w:lang w:val="fr-FR"/>
          </w:rPr>
          <w:id w:val="178474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ED9"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 w:rsidRPr="00490ED9">
        <w:rPr>
          <w:lang w:val="fr-FR"/>
        </w:rPr>
        <w:br/>
      </w:r>
      <w:r w:rsidRPr="00490ED9">
        <w:rPr>
          <w:lang w:val="fr-FR"/>
        </w:rPr>
        <w:br/>
        <w:t>- Photos éventuelles des zones concernées</w:t>
      </w:r>
      <w:r w:rsidR="00A736CC">
        <w:rPr>
          <w:lang w:val="fr-FR"/>
        </w:rPr>
        <w:tab/>
      </w:r>
      <w:r w:rsidR="00A736CC">
        <w:rPr>
          <w:lang w:val="fr-FR"/>
        </w:rPr>
        <w:tab/>
      </w:r>
      <w:r w:rsidR="00A736CC">
        <w:rPr>
          <w:lang w:val="fr-FR"/>
        </w:rPr>
        <w:tab/>
      </w:r>
      <w:r w:rsidR="00A736CC">
        <w:rPr>
          <w:lang w:val="fr-FR"/>
        </w:rPr>
        <w:tab/>
      </w:r>
      <w:r w:rsidR="00490ED9">
        <w:rPr>
          <w:lang w:val="fr-FR"/>
        </w:rPr>
        <w:t xml:space="preserve"> </w:t>
      </w:r>
      <w:sdt>
        <w:sdtPr>
          <w:rPr>
            <w:lang w:val="fr-FR"/>
          </w:rPr>
          <w:id w:val="-1211266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6CC"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6687AEF1" w14:textId="7A0EB1AD" w:rsidR="00A81450" w:rsidRPr="00A81450" w:rsidRDefault="00A81450" w:rsidP="00A81450">
      <w:pPr>
        <w:rPr>
          <w:lang w:val="fr-FR"/>
        </w:rPr>
      </w:pPr>
      <w:r w:rsidRPr="00A81450">
        <w:rPr>
          <w:lang w:val="fr-FR"/>
        </w:rPr>
        <w:t xml:space="preserve">- </w:t>
      </w:r>
      <w:r>
        <w:rPr>
          <w:lang w:val="fr-FR"/>
        </w:rPr>
        <w:t>DT/DICT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A81450">
        <w:rPr>
          <w:lang w:val="fr-FR"/>
        </w:rPr>
        <w:tab/>
      </w:r>
      <w:r w:rsidRPr="00A81450">
        <w:rPr>
          <w:lang w:val="fr-FR"/>
        </w:rPr>
        <w:tab/>
      </w:r>
      <w:r w:rsidRPr="00A81450">
        <w:rPr>
          <w:lang w:val="fr-FR"/>
        </w:rPr>
        <w:tab/>
      </w:r>
      <w:r w:rsidRPr="00A81450">
        <w:rPr>
          <w:lang w:val="fr-FR"/>
        </w:rPr>
        <w:tab/>
        <w:t xml:space="preserve"> </w:t>
      </w:r>
      <w:sdt>
        <w:sdtPr>
          <w:rPr>
            <w:rFonts w:ascii="MS Gothic" w:eastAsia="MS Gothic" w:hAnsi="MS Gothic"/>
            <w:lang w:val="fr-FR"/>
          </w:rPr>
          <w:id w:val="129048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81450"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14:paraId="4484166C" w14:textId="1AC22E46" w:rsidR="00490ED9" w:rsidRPr="00A81450" w:rsidRDefault="00D94168" w:rsidP="00A81450">
      <w:pPr>
        <w:rPr>
          <w:lang w:val="fr-FR"/>
        </w:rPr>
      </w:pPr>
      <w:r w:rsidRPr="00A81450">
        <w:rPr>
          <w:lang w:val="fr-FR"/>
        </w:rPr>
        <w:t>- Autorisations d’accès (si nécessaire)</w:t>
      </w:r>
    </w:p>
    <w:p w14:paraId="2B02690F" w14:textId="56382F86" w:rsidR="007A31E1" w:rsidRPr="00490ED9" w:rsidRDefault="00D94168">
      <w:pPr>
        <w:rPr>
          <w:lang w:val="fr-FR"/>
        </w:rPr>
      </w:pPr>
      <w:r w:rsidRPr="00490ED9">
        <w:rPr>
          <w:lang w:val="fr-FR"/>
        </w:rPr>
        <w:br/>
        <w:t>- Coordonnées de l’entreprise de travaux (si déjà choisie)</w:t>
      </w:r>
    </w:p>
    <w:p w14:paraId="16852EA2" w14:textId="165655ED" w:rsidR="007A31E1" w:rsidRDefault="00D94168">
      <w:pPr>
        <w:pStyle w:val="Titre1"/>
        <w:rPr>
          <w:lang w:val="fr-FR"/>
        </w:rPr>
      </w:pPr>
      <w:r w:rsidRPr="00490ED9">
        <w:rPr>
          <w:lang w:val="fr-FR"/>
        </w:rPr>
        <w:t>6. Observations complémentaires</w:t>
      </w:r>
    </w:p>
    <w:p w14:paraId="092B2DC8" w14:textId="77777777" w:rsidR="00826057" w:rsidRPr="00826057" w:rsidRDefault="00826057" w:rsidP="00826057">
      <w:pPr>
        <w:rPr>
          <w:lang w:val="fr-FR"/>
        </w:rPr>
      </w:pPr>
    </w:p>
    <w:p w14:paraId="0E5AA996" w14:textId="58880C79" w:rsidR="007A31E1" w:rsidRDefault="00D94168">
      <w:pPr>
        <w:rPr>
          <w:lang w:val="fr-FR"/>
        </w:rPr>
      </w:pPr>
      <w:r w:rsidRPr="00490ED9">
        <w:rPr>
          <w:lang w:val="fr-FR"/>
        </w:rPr>
        <w:t xml:space="preserve">Indiquer ici tout élément particulier à signaler au diagnostiqueur : risques spécifiques, environnement sensible, </w:t>
      </w:r>
      <w:proofErr w:type="spellStart"/>
      <w:r w:rsidRPr="00490ED9">
        <w:rPr>
          <w:lang w:val="fr-FR"/>
        </w:rPr>
        <w:t>co-activité</w:t>
      </w:r>
      <w:proofErr w:type="spellEnd"/>
      <w:r w:rsidRPr="00490ED9">
        <w:rPr>
          <w:lang w:val="fr-FR"/>
        </w:rPr>
        <w:t>, etc.</w:t>
      </w:r>
      <w:r w:rsidRPr="00490ED9">
        <w:rPr>
          <w:lang w:val="fr-FR"/>
        </w:rPr>
        <w:br/>
        <w:t>....................................................................................................................</w:t>
      </w:r>
      <w:r w:rsidRPr="00490ED9">
        <w:rPr>
          <w:lang w:val="fr-FR"/>
        </w:rPr>
        <w:br/>
        <w:t>....................................................................................................................</w:t>
      </w:r>
    </w:p>
    <w:p w14:paraId="76536E59" w14:textId="79BD37DA" w:rsidR="00826057" w:rsidRDefault="00826057">
      <w:pPr>
        <w:rPr>
          <w:lang w:val="fr-FR"/>
        </w:rPr>
      </w:pPr>
    </w:p>
    <w:p w14:paraId="6B149935" w14:textId="77777777" w:rsidR="00826057" w:rsidRPr="00490ED9" w:rsidRDefault="00826057">
      <w:pPr>
        <w:rPr>
          <w:lang w:val="fr-FR"/>
        </w:rPr>
      </w:pPr>
    </w:p>
    <w:p w14:paraId="63D800FC" w14:textId="77777777" w:rsidR="00490ED9" w:rsidRDefault="00D94168">
      <w:pPr>
        <w:rPr>
          <w:lang w:val="fr-FR"/>
        </w:rPr>
      </w:pPr>
      <w:r w:rsidRPr="00490ED9">
        <w:rPr>
          <w:lang w:val="fr-FR"/>
        </w:rPr>
        <w:t>Date de la fiche : 07/07/2025</w:t>
      </w:r>
    </w:p>
    <w:p w14:paraId="4728A3D4" w14:textId="2CDD9BC4" w:rsidR="007A31E1" w:rsidRDefault="00D94168">
      <w:pPr>
        <w:rPr>
          <w:lang w:val="fr-FR"/>
        </w:rPr>
      </w:pPr>
      <w:r w:rsidRPr="00490ED9">
        <w:rPr>
          <w:lang w:val="fr-FR"/>
        </w:rPr>
        <w:br/>
        <w:t>Nom / Signature du représentant du donneur d’ordre :</w:t>
      </w:r>
    </w:p>
    <w:p w14:paraId="4CAD67E6" w14:textId="1F84DB6B" w:rsidR="00A736CC" w:rsidRDefault="00A736CC">
      <w:pPr>
        <w:rPr>
          <w:lang w:val="fr-FR"/>
        </w:rPr>
      </w:pPr>
    </w:p>
    <w:p w14:paraId="46E26BA4" w14:textId="77484F43" w:rsidR="00A736CC" w:rsidRDefault="00A736CC">
      <w:pPr>
        <w:rPr>
          <w:lang w:val="fr-FR"/>
        </w:rPr>
      </w:pPr>
    </w:p>
    <w:p w14:paraId="2C15B1A1" w14:textId="77777777" w:rsidR="00A736CC" w:rsidRDefault="00A736CC">
      <w:pPr>
        <w:rPr>
          <w:lang w:val="fr-FR"/>
        </w:rPr>
      </w:pPr>
    </w:p>
    <w:p w14:paraId="12BA096B" w14:textId="060814D5" w:rsidR="00A736CC" w:rsidRDefault="00A736CC">
      <w:pPr>
        <w:rPr>
          <w:lang w:val="fr-FR"/>
        </w:rPr>
      </w:pPr>
    </w:p>
    <w:p w14:paraId="7F13E360" w14:textId="7145D7DD" w:rsidR="00A736CC" w:rsidRPr="00A736CC" w:rsidRDefault="00A736CC" w:rsidP="00A736CC">
      <w:pPr>
        <w:jc w:val="center"/>
        <w:rPr>
          <w:b/>
          <w:bCs/>
          <w:color w:val="FF0000"/>
          <w:lang w:val="fr-FR"/>
        </w:rPr>
      </w:pPr>
      <w:r w:rsidRPr="00A736CC">
        <w:rPr>
          <w:b/>
          <w:bCs/>
          <w:color w:val="FF0000"/>
          <w:lang w:val="fr-FR"/>
        </w:rPr>
        <w:t>Fiche synthèse du programme de travaux à joindre obligatoirement au diagnostiqueur en annexe du bon de commande.</w:t>
      </w:r>
    </w:p>
    <w:sectPr w:rsidR="00A736CC" w:rsidRPr="00A736CC" w:rsidSect="00A736CC">
      <w:headerReference w:type="default" r:id="rId8"/>
      <w:footerReference w:type="default" r:id="rId9"/>
      <w:pgSz w:w="12240" w:h="15840"/>
      <w:pgMar w:top="1418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BE51D" w14:textId="77777777" w:rsidR="00A736CC" w:rsidRDefault="00A736CC" w:rsidP="00A736CC">
      <w:pPr>
        <w:spacing w:after="0" w:line="240" w:lineRule="auto"/>
      </w:pPr>
      <w:r>
        <w:separator/>
      </w:r>
    </w:p>
  </w:endnote>
  <w:endnote w:type="continuationSeparator" w:id="0">
    <w:p w14:paraId="6CE3DAED" w14:textId="77777777" w:rsidR="00A736CC" w:rsidRDefault="00A736CC" w:rsidP="00A7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00633" w14:textId="35C897AA" w:rsidR="00A736CC" w:rsidRPr="00A736CC" w:rsidRDefault="00A736CC" w:rsidP="00A736CC">
    <w:pPr>
      <w:pStyle w:val="Corpsdetexte2"/>
      <w:rPr>
        <w:rFonts w:ascii="Arial" w:hAnsi="Arial" w:cs="Arial"/>
        <w:b/>
        <w:color w:val="AEAAAA"/>
        <w:sz w:val="16"/>
        <w:lang w:val="fr-FR"/>
      </w:rPr>
    </w:pPr>
    <w:r>
      <w:rPr>
        <w:rFonts w:ascii="Arial" w:hAnsi="Arial" w:cs="Arial"/>
        <w:b/>
        <w:color w:val="AEAAAA"/>
        <w:sz w:val="16"/>
        <w:lang w:val="fr-FR"/>
      </w:rPr>
      <w:t xml:space="preserve">Annexe du </w:t>
    </w:r>
    <w:r w:rsidRPr="00A736CC">
      <w:rPr>
        <w:rFonts w:ascii="Arial" w:hAnsi="Arial" w:cs="Arial"/>
        <w:b/>
        <w:color w:val="AEAAAA"/>
        <w:sz w:val="16"/>
        <w:lang w:val="fr-FR"/>
      </w:rPr>
      <w:t>C.C.</w:t>
    </w:r>
    <w:r>
      <w:rPr>
        <w:rFonts w:ascii="Arial" w:hAnsi="Arial" w:cs="Arial"/>
        <w:b/>
        <w:color w:val="AEAAAA"/>
        <w:sz w:val="16"/>
        <w:lang w:val="fr-FR"/>
      </w:rPr>
      <w:t>A</w:t>
    </w:r>
    <w:r w:rsidRPr="00A736CC">
      <w:rPr>
        <w:rFonts w:ascii="Arial" w:hAnsi="Arial" w:cs="Arial"/>
        <w:b/>
        <w:color w:val="AEAAAA"/>
        <w:sz w:val="16"/>
        <w:lang w:val="fr-FR"/>
      </w:rPr>
      <w:t>.P. 2025DPIGEM_PI_MARCHE de DIAGNOSTICS AMIANTE DES BATIMENTS DE L’UNIVERSITE DE LORRAINE</w:t>
    </w:r>
  </w:p>
  <w:p w14:paraId="033E2EFE" w14:textId="77777777" w:rsidR="00A736CC" w:rsidRPr="00A736CC" w:rsidRDefault="00A736CC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CEFF5" w14:textId="77777777" w:rsidR="00A736CC" w:rsidRDefault="00A736CC" w:rsidP="00A736CC">
      <w:pPr>
        <w:spacing w:after="0" w:line="240" w:lineRule="auto"/>
      </w:pPr>
      <w:r>
        <w:separator/>
      </w:r>
    </w:p>
  </w:footnote>
  <w:footnote w:type="continuationSeparator" w:id="0">
    <w:p w14:paraId="52737B84" w14:textId="77777777" w:rsidR="00A736CC" w:rsidRDefault="00A736CC" w:rsidP="00A73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5ED6B" w14:textId="63636502" w:rsidR="00A736CC" w:rsidRDefault="00A736C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7726FA41" wp14:editId="2D5B8B7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450975" cy="503555"/>
          <wp:effectExtent l="0" t="0" r="0" b="0"/>
          <wp:wrapNone/>
          <wp:docPr id="4" name="Image 4" descr="LOGO_UL-sans-mar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L-sans-marge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1B06671"/>
    <w:multiLevelType w:val="hybridMultilevel"/>
    <w:tmpl w:val="B09E18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017C0"/>
    <w:multiLevelType w:val="hybridMultilevel"/>
    <w:tmpl w:val="98D819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2F523E"/>
    <w:rsid w:val="00326F90"/>
    <w:rsid w:val="00490ED9"/>
    <w:rsid w:val="004C44F1"/>
    <w:rsid w:val="005D72D5"/>
    <w:rsid w:val="007A31E1"/>
    <w:rsid w:val="00826057"/>
    <w:rsid w:val="00A736CC"/>
    <w:rsid w:val="00A81450"/>
    <w:rsid w:val="00AA1D8D"/>
    <w:rsid w:val="00B47730"/>
    <w:rsid w:val="00BC024E"/>
    <w:rsid w:val="00CB0664"/>
    <w:rsid w:val="00D94168"/>
    <w:rsid w:val="00E97E1B"/>
    <w:rsid w:val="00EA68B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C1AFF"/>
  <w14:defaultImageDpi w14:val="330"/>
  <w15:docId w15:val="{AFCA833A-FB67-41CC-85FB-EEDDCE303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434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2820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Olivier Coupois</cp:lastModifiedBy>
  <cp:revision>6</cp:revision>
  <dcterms:created xsi:type="dcterms:W3CDTF">2025-07-07T08:56:00Z</dcterms:created>
  <dcterms:modified xsi:type="dcterms:W3CDTF">2025-07-17T09:55:00Z</dcterms:modified>
  <cp:category/>
</cp:coreProperties>
</file>